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Beide 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5328062" name="ecd98360-df24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0255161" name="ecd98360-df24-11f0-984e-ed15b32bf3d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23802725" name="0529e0e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8835419" name="0529e0e0-df25-11f0-984e-ed15b32bf3d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93327851" name="2f9f530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4951022" name="2f9f5300-df25-11f0-984e-ed15b32bf3d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Beide 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62464461" name="443c6c8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0844203" name="443c6c80-df25-11f0-984e-ed15b32bf3d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/ Reduit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85855711" name="7d17a15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2843795" name="7d17a150-df25-11f0-984e-ed15b32bf3d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Küche / Reduit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9742246" name="f01e0a9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1082703" name="f01e0a90-df25-11f0-984e-ed15b32bf3d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 / Reduit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74398099" name="ff5e9ce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4302027" name="ff5e9ce0-df25-11f0-984e-ed15b32bf3d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Lager / Tresorraum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28268149" name="9f4bed70-df26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6557671" name="9f4bed70-df26-11f0-984e-ed15b32bf3d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63192347" name="b26f3830-df26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5576346" name="b26f3830-df26-11f0-984e-ed15b32bf3d6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57940021" name="de5fffb0-df26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7678345" name="de5fffb0-df26-11f0-984e-ed15b32bf3d6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Kurz Freie Str. 39, 4001 Basel</w:t>
          </w:r>
        </w:p>
        <w:p>
          <w:pPr>
            <w:spacing w:before="0" w:after="0"/>
          </w:pPr>
          <w:r>
            <w:t>643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